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C767" w14:textId="00447611" w:rsidR="00306EEF" w:rsidRDefault="00306EEF" w:rsidP="00306EEF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326711A3" w14:textId="3B888F8C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D5CAA9A" w14:textId="77777777" w:rsidR="002C3DD7" w:rsidRDefault="002C3DD7" w:rsidP="002C3DD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 w:rsidRPr="009740CA">
        <w:rPr>
          <w:rFonts w:cstheme="minorHAnsi"/>
          <w:b/>
          <w:sz w:val="24"/>
          <w:szCs w:val="24"/>
          <w:lang w:eastAsia="pl-PL"/>
        </w:rPr>
        <w:t>GMINA NAŁĘCZÓW</w:t>
      </w:r>
    </w:p>
    <w:p w14:paraId="37097DCF" w14:textId="77777777" w:rsidR="002C3DD7" w:rsidRDefault="002C3DD7" w:rsidP="002C3DD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UL. LIPOWA 3</w:t>
      </w:r>
    </w:p>
    <w:p w14:paraId="022C39F5" w14:textId="77777777" w:rsidR="002C3DD7" w:rsidRPr="00926417" w:rsidRDefault="002C3DD7" w:rsidP="002C3DD7">
      <w:pPr>
        <w:pStyle w:val="Akapitzlist"/>
        <w:shd w:val="clear" w:color="auto" w:fill="FFFFFF"/>
        <w:spacing w:after="0" w:line="240" w:lineRule="auto"/>
        <w:ind w:left="5246" w:firstLine="708"/>
        <w:jc w:val="both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24-150 NAŁĘCZÓW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7E4CB11A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0F4FA0CE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417615" w:rsidRPr="00417615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Modernizacja kompleksu sportowego Moje Boisko - Orlik 2012 wraz z budową </w:t>
      </w:r>
      <w:proofErr w:type="spellStart"/>
      <w:r w:rsidR="00417615" w:rsidRPr="00417615">
        <w:rPr>
          <w:rFonts w:asciiTheme="minorHAnsi" w:hAnsiTheme="minorHAnsi" w:cstheme="minorHAnsi"/>
          <w:b/>
          <w:bCs/>
          <w:i/>
          <w:sz w:val="24"/>
          <w:szCs w:val="24"/>
        </w:rPr>
        <w:t>skateparku</w:t>
      </w:r>
      <w:proofErr w:type="spellEnd"/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1029B6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1029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72F5C">
        <w:rPr>
          <w:rFonts w:asciiTheme="minorHAnsi" w:hAnsiTheme="minorHAnsi" w:cstheme="minorHAnsi"/>
          <w:b/>
          <w:sz w:val="24"/>
          <w:szCs w:val="24"/>
        </w:rPr>
        <w:t>Nałęczów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05942C31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A58D7">
        <w:rPr>
          <w:rFonts w:asciiTheme="minorHAnsi" w:hAnsiTheme="minorHAnsi" w:cstheme="minorHAnsi"/>
          <w:sz w:val="24"/>
          <w:szCs w:val="24"/>
        </w:rPr>
        <w:t xml:space="preserve"> </w:t>
      </w:r>
      <w:r w:rsidR="0084368C" w:rsidRPr="001029B6">
        <w:rPr>
          <w:rFonts w:asciiTheme="minorHAnsi" w:hAnsiTheme="minorHAnsi" w:cstheme="minorHAnsi"/>
          <w:sz w:val="24"/>
          <w:szCs w:val="24"/>
        </w:rPr>
        <w:t>w</w:t>
      </w:r>
      <w:r w:rsidR="00306EEF">
        <w:rPr>
          <w:rFonts w:asciiTheme="minorHAnsi" w:hAnsiTheme="minorHAnsi" w:cstheme="minorHAnsi"/>
          <w:sz w:val="24"/>
          <w:szCs w:val="24"/>
        </w:rPr>
        <w:t> </w:t>
      </w:r>
      <w:r w:rsidR="0084368C" w:rsidRPr="001029B6">
        <w:rPr>
          <w:rFonts w:asciiTheme="minorHAnsi" w:hAnsiTheme="minorHAnsi" w:cstheme="minorHAnsi"/>
          <w:sz w:val="24"/>
          <w:szCs w:val="24"/>
        </w:rPr>
        <w:t>zakresie ……………………………………………</w:t>
      </w:r>
      <w:proofErr w:type="gramStart"/>
      <w:r w:rsidR="0084368C" w:rsidRPr="001029B6">
        <w:rPr>
          <w:rFonts w:asciiTheme="minorHAnsi" w:hAnsiTheme="minorHAnsi" w:cstheme="minorHAnsi"/>
          <w:sz w:val="24"/>
          <w:szCs w:val="24"/>
        </w:rPr>
        <w:t>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5262C1DF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9A3C40">
        <w:rPr>
          <w:rFonts w:asciiTheme="minorHAnsi" w:hAnsiTheme="minorHAnsi" w:cstheme="minorHAnsi"/>
          <w:sz w:val="24"/>
          <w:szCs w:val="24"/>
        </w:rPr>
        <w:t>pkt 7</w:t>
      </w:r>
      <w:r w:rsidR="00417615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723A016C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 xml:space="preserve">art. 109 ust. 1 pkt 7, ustawy </w:t>
      </w:r>
      <w:proofErr w:type="spellStart"/>
      <w:r w:rsidR="009A3C40" w:rsidRPr="009A3C4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5FF565B5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2023 r., poz. 1497 ze zm.</w:t>
      </w:r>
      <w:r w:rsidRPr="001029B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873AB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B7A8" w14:textId="77777777" w:rsidR="006B2F5B" w:rsidRDefault="006B2F5B">
      <w:pPr>
        <w:spacing w:after="0" w:line="240" w:lineRule="auto"/>
      </w:pPr>
      <w:r>
        <w:separator/>
      </w:r>
    </w:p>
  </w:endnote>
  <w:endnote w:type="continuationSeparator" w:id="0">
    <w:p w14:paraId="2FCC3F1A" w14:textId="77777777" w:rsidR="006B2F5B" w:rsidRDefault="006B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7F4BCB41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417615" w:rsidRPr="00E92B7D">
      <w:rPr>
        <w:rFonts w:cstheme="minorHAnsi"/>
        <w:bCs/>
        <w:i/>
        <w:sz w:val="24"/>
        <w:szCs w:val="24"/>
      </w:rPr>
      <w:t xml:space="preserve">Modernizacja kompleksu sportowego Moje Boisko - Orlik 2012 wraz z budową </w:t>
    </w:r>
    <w:proofErr w:type="spellStart"/>
    <w:r w:rsidR="00417615" w:rsidRPr="00E92B7D">
      <w:rPr>
        <w:rFonts w:cstheme="minorHAnsi"/>
        <w:bCs/>
        <w:i/>
        <w:sz w:val="24"/>
        <w:szCs w:val="24"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8BE10" w14:textId="77777777" w:rsidR="006B2F5B" w:rsidRDefault="006B2F5B">
      <w:pPr>
        <w:spacing w:after="0" w:line="240" w:lineRule="auto"/>
      </w:pPr>
      <w:r>
        <w:separator/>
      </w:r>
    </w:p>
  </w:footnote>
  <w:footnote w:type="continuationSeparator" w:id="0">
    <w:p w14:paraId="50E99157" w14:textId="77777777" w:rsidR="006B2F5B" w:rsidRDefault="006B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70694"/>
    <w:rsid w:val="001C7C1B"/>
    <w:rsid w:val="001F2877"/>
    <w:rsid w:val="002179AA"/>
    <w:rsid w:val="002479EA"/>
    <w:rsid w:val="002C3DD7"/>
    <w:rsid w:val="002F3097"/>
    <w:rsid w:val="00306EEF"/>
    <w:rsid w:val="00331C48"/>
    <w:rsid w:val="00344127"/>
    <w:rsid w:val="003B5ACE"/>
    <w:rsid w:val="003D1BB2"/>
    <w:rsid w:val="003D6A17"/>
    <w:rsid w:val="003D6AD9"/>
    <w:rsid w:val="00400747"/>
    <w:rsid w:val="00417615"/>
    <w:rsid w:val="00441C91"/>
    <w:rsid w:val="00444253"/>
    <w:rsid w:val="004467E3"/>
    <w:rsid w:val="00472D34"/>
    <w:rsid w:val="00481D71"/>
    <w:rsid w:val="0049246D"/>
    <w:rsid w:val="004B3CB9"/>
    <w:rsid w:val="004C7D71"/>
    <w:rsid w:val="004E038F"/>
    <w:rsid w:val="004F1AD7"/>
    <w:rsid w:val="004F5EF0"/>
    <w:rsid w:val="00501D6D"/>
    <w:rsid w:val="005A35EA"/>
    <w:rsid w:val="005C781F"/>
    <w:rsid w:val="005D491E"/>
    <w:rsid w:val="00615779"/>
    <w:rsid w:val="00642DA2"/>
    <w:rsid w:val="00666D13"/>
    <w:rsid w:val="00674A8D"/>
    <w:rsid w:val="00674C9E"/>
    <w:rsid w:val="00675BA2"/>
    <w:rsid w:val="00697C11"/>
    <w:rsid w:val="006B2F5B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73AB1"/>
    <w:rsid w:val="0088193B"/>
    <w:rsid w:val="008864B7"/>
    <w:rsid w:val="008A3A9E"/>
    <w:rsid w:val="008A58D7"/>
    <w:rsid w:val="008B12B5"/>
    <w:rsid w:val="008B49DB"/>
    <w:rsid w:val="008E76BF"/>
    <w:rsid w:val="00917EEC"/>
    <w:rsid w:val="00963A9E"/>
    <w:rsid w:val="009858C3"/>
    <w:rsid w:val="009A3C40"/>
    <w:rsid w:val="009C0448"/>
    <w:rsid w:val="00A07F40"/>
    <w:rsid w:val="00A2598F"/>
    <w:rsid w:val="00A32808"/>
    <w:rsid w:val="00A36A7E"/>
    <w:rsid w:val="00A561DD"/>
    <w:rsid w:val="00A70E9E"/>
    <w:rsid w:val="00A72F5C"/>
    <w:rsid w:val="00A801BE"/>
    <w:rsid w:val="00A871E8"/>
    <w:rsid w:val="00AE348D"/>
    <w:rsid w:val="00AE4FCA"/>
    <w:rsid w:val="00B03491"/>
    <w:rsid w:val="00BA08AC"/>
    <w:rsid w:val="00C373B2"/>
    <w:rsid w:val="00C40886"/>
    <w:rsid w:val="00CD4DEA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2C3D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59</cp:revision>
  <cp:lastPrinted>2023-01-26T08:58:00Z</cp:lastPrinted>
  <dcterms:created xsi:type="dcterms:W3CDTF">2019-06-14T07:57:00Z</dcterms:created>
  <dcterms:modified xsi:type="dcterms:W3CDTF">2024-11-25T20:03:00Z</dcterms:modified>
</cp:coreProperties>
</file>