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A0C05EA" w:rsidR="00133215" w:rsidRPr="00E159D3" w:rsidRDefault="00133215" w:rsidP="00F34FFD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E159D3">
        <w:rPr>
          <w:rFonts w:ascii="Arial" w:hAnsi="Arial" w:cs="Arial"/>
          <w:bCs/>
          <w:i/>
          <w:iCs/>
        </w:rPr>
        <w:t xml:space="preserve">Załącznik nr </w:t>
      </w:r>
      <w:r w:rsidR="008A3A9E" w:rsidRPr="00E159D3">
        <w:rPr>
          <w:rFonts w:ascii="Arial" w:hAnsi="Arial" w:cs="Arial"/>
          <w:bCs/>
          <w:i/>
          <w:iCs/>
        </w:rPr>
        <w:t>4</w:t>
      </w:r>
      <w:r w:rsidRPr="00E159D3">
        <w:rPr>
          <w:rFonts w:ascii="Arial" w:hAnsi="Arial" w:cs="Arial"/>
          <w:bCs/>
          <w:i/>
          <w:iCs/>
        </w:rPr>
        <w:t xml:space="preserve"> do SWZ</w:t>
      </w:r>
    </w:p>
    <w:p w14:paraId="5A621FC8" w14:textId="2D37F7F5" w:rsidR="00FA1895" w:rsidRPr="00E159D3" w:rsidRDefault="00FA1895" w:rsidP="00F34FFD">
      <w:pPr>
        <w:spacing w:after="0" w:line="276" w:lineRule="auto"/>
        <w:ind w:left="-142" w:hanging="1"/>
        <w:rPr>
          <w:rFonts w:ascii="Arial" w:hAnsi="Arial" w:cs="Arial"/>
          <w:bCs/>
          <w:i/>
          <w:iCs/>
        </w:rPr>
      </w:pPr>
      <w:r w:rsidRPr="00E159D3">
        <w:rPr>
          <w:rFonts w:ascii="Arial" w:hAnsi="Arial" w:cs="Arial"/>
          <w:b/>
          <w:i/>
          <w:u w:val="single"/>
        </w:rPr>
        <w:t>DOKUMENT SKŁADANY WRAZ Z OFERTĄ</w:t>
      </w:r>
      <w:r w:rsidRPr="00E159D3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7F45346A" w14:textId="234BEA45" w:rsidR="003B5ACE" w:rsidRPr="00E159D3" w:rsidRDefault="003B5ACE" w:rsidP="00F34FFD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4E39CFF2" w:rsidR="003B5ACE" w:rsidRPr="00E159D3" w:rsidRDefault="003B5ACE" w:rsidP="00F34FFD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592D95">
        <w:rPr>
          <w:rFonts w:ascii="Arial" w:hAnsi="Arial" w:cs="Arial"/>
          <w:b/>
        </w:rPr>
        <w:t>Nałęczów</w:t>
      </w:r>
    </w:p>
    <w:p w14:paraId="10F72E54" w14:textId="5420FB55" w:rsidR="003B5ACE" w:rsidRPr="00E159D3" w:rsidRDefault="00592D95" w:rsidP="00F34FFD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Lipowa 3</w:t>
      </w:r>
    </w:p>
    <w:p w14:paraId="75B917BE" w14:textId="3E41D5AE" w:rsidR="003B5ACE" w:rsidRPr="00E159D3" w:rsidRDefault="00E159D3" w:rsidP="00F34FFD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2</w:t>
      </w:r>
      <w:r w:rsidR="00592D95">
        <w:rPr>
          <w:rFonts w:ascii="Arial" w:hAnsi="Arial" w:cs="Arial"/>
          <w:b/>
        </w:rPr>
        <w:t>4</w:t>
      </w:r>
      <w:r w:rsidRPr="00E159D3">
        <w:rPr>
          <w:rFonts w:ascii="Arial" w:hAnsi="Arial" w:cs="Arial"/>
          <w:b/>
        </w:rPr>
        <w:t>-</w:t>
      </w:r>
      <w:r w:rsidR="00592D95">
        <w:rPr>
          <w:rFonts w:ascii="Arial" w:hAnsi="Arial" w:cs="Arial"/>
          <w:b/>
        </w:rPr>
        <w:t>150 Nałęczów</w:t>
      </w:r>
    </w:p>
    <w:p w14:paraId="58D0BBF3" w14:textId="77777777" w:rsidR="003B5ACE" w:rsidRPr="00E159D3" w:rsidRDefault="003B5ACE" w:rsidP="00F34FFD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F34FFD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F34FFD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F34FFD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E159D3" w:rsidRDefault="003B5ACE" w:rsidP="00F34FFD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F34FFD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E159D3" w:rsidRDefault="003B5ACE" w:rsidP="00F34FFD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851993C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F51C05F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F34FF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74448C4C" w14:textId="12D866E5" w:rsidR="003B5ACE" w:rsidRPr="00E159D3" w:rsidRDefault="003B5ACE" w:rsidP="00F34FF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E4DFB70" w:rsidR="002479EA" w:rsidRPr="00E159D3" w:rsidRDefault="002479EA" w:rsidP="00F34FFD">
      <w:pPr>
        <w:spacing w:after="0" w:line="276" w:lineRule="auto"/>
        <w:jc w:val="center"/>
        <w:rPr>
          <w:rFonts w:ascii="Arial" w:hAnsi="Arial" w:cs="Arial"/>
          <w:b/>
        </w:rPr>
      </w:pPr>
    </w:p>
    <w:p w14:paraId="10B3EC81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E159D3" w:rsidRDefault="008A3A9E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6184CB3B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E758361" w14:textId="77777777" w:rsidR="00A15121" w:rsidRPr="00E159D3" w:rsidRDefault="00A15121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7054D095" w:rsidR="003B5ACE" w:rsidRPr="00E159D3" w:rsidRDefault="003B5ACE" w:rsidP="00F34FFD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2879B5" w:rsidRPr="008F7BF9">
        <w:rPr>
          <w:rFonts w:ascii="Arial" w:hAnsi="Arial" w:cs="Arial"/>
          <w:b/>
          <w:bCs/>
        </w:rPr>
        <w:t>Modernizacja (przebudowa) drogi dojazdowej do gruntów rolnych w miejscowości Bronice Kolonia, Gmina Nałęczów - droga gminna nr 107866L</w:t>
      </w:r>
      <w:r w:rsidR="002479EA" w:rsidRPr="00E159D3">
        <w:rPr>
          <w:rFonts w:ascii="Arial" w:hAnsi="Arial" w:cs="Arial"/>
          <w:b/>
          <w:bCs/>
        </w:rPr>
        <w:t xml:space="preserve">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BD4380">
        <w:rPr>
          <w:rFonts w:ascii="Arial" w:hAnsi="Arial" w:cs="Arial"/>
          <w:b/>
        </w:rPr>
        <w:t>Nałęczów</w:t>
      </w:r>
      <w:r w:rsidRPr="00E159D3">
        <w:rPr>
          <w:rFonts w:ascii="Arial" w:hAnsi="Arial" w:cs="Arial"/>
        </w:rPr>
        <w:t xml:space="preserve"> oświadczam, co następuje:</w:t>
      </w:r>
    </w:p>
    <w:p w14:paraId="7513F357" w14:textId="77777777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</w:t>
      </w:r>
      <w:proofErr w:type="gramStart"/>
      <w:r w:rsidR="0084368C" w:rsidRPr="00E159D3">
        <w:rPr>
          <w:rFonts w:ascii="Arial" w:hAnsi="Arial" w:cs="Arial"/>
        </w:rPr>
        <w:t>……</w:t>
      </w:r>
      <w:r w:rsidRPr="00E159D3">
        <w:rPr>
          <w:rFonts w:ascii="Arial" w:hAnsi="Arial" w:cs="Arial"/>
        </w:rPr>
        <w:t>.</w:t>
      </w:r>
      <w:proofErr w:type="gramEnd"/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7631F409" w:rsidR="003B5ACE" w:rsidRPr="00E159D3" w:rsidRDefault="003B5AC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Pzp</w:t>
      </w:r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431C8F" w:rsidRPr="00E159D3">
        <w:rPr>
          <w:rFonts w:ascii="Arial" w:hAnsi="Arial" w:cs="Arial"/>
        </w:rPr>
        <w:t>, 5, 7</w:t>
      </w:r>
      <w:r w:rsidR="000838F1">
        <w:rPr>
          <w:rFonts w:ascii="Arial" w:hAnsi="Arial" w:cs="Arial"/>
        </w:rPr>
        <w:t>, 8, 10</w:t>
      </w:r>
      <w:r w:rsidR="004B3CB9" w:rsidRPr="00E159D3">
        <w:rPr>
          <w:rFonts w:ascii="Arial" w:hAnsi="Arial" w:cs="Arial"/>
        </w:rPr>
        <w:t xml:space="preserve"> ustawy Pzp</w:t>
      </w:r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F34FFD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34E0C64A" w:rsidR="00675BA2" w:rsidRPr="00E159D3" w:rsidRDefault="003B5AC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Pzp</w:t>
      </w:r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A36A7E" w:rsidRPr="00E159D3">
        <w:rPr>
          <w:rFonts w:ascii="Arial" w:hAnsi="Arial" w:cs="Arial"/>
          <w:i/>
          <w:sz w:val="18"/>
          <w:szCs w:val="18"/>
        </w:rPr>
        <w:t xml:space="preserve"> </w:t>
      </w:r>
      <w:r w:rsidRPr="00E159D3">
        <w:rPr>
          <w:rFonts w:ascii="Arial" w:hAnsi="Arial" w:cs="Arial"/>
          <w:i/>
          <w:sz w:val="18"/>
          <w:szCs w:val="18"/>
        </w:rPr>
        <w:t>ustawy Pzp</w:t>
      </w:r>
      <w:r w:rsidR="00431C8F" w:rsidRPr="00E159D3">
        <w:rPr>
          <w:rFonts w:ascii="Arial" w:hAnsi="Arial" w:cs="Arial"/>
          <w:i/>
          <w:sz w:val="18"/>
          <w:szCs w:val="18"/>
        </w:rPr>
        <w:t xml:space="preserve"> lub art. 109 ust. 1 pkt 5 ustawy Pzp lub art. 109 ust. 1 pkt 7 ustawy Pzp</w:t>
      </w:r>
      <w:proofErr w:type="gramStart"/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proofErr w:type="gramEnd"/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3250DA65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</w:t>
      </w:r>
    </w:p>
    <w:p w14:paraId="527AB5E3" w14:textId="77777777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77777777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………………………………………………………………………………………, </w:t>
      </w:r>
    </w:p>
    <w:p w14:paraId="6CB0CC29" w14:textId="77777777" w:rsidR="00A15121" w:rsidRPr="00E159D3" w:rsidRDefault="00A15121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F34FFD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F34FFD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F34FFD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F34FFD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F035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C7B8" w14:textId="77777777" w:rsidR="001D25C2" w:rsidRDefault="001D25C2">
      <w:pPr>
        <w:spacing w:after="0" w:line="240" w:lineRule="auto"/>
      </w:pPr>
      <w:r>
        <w:separator/>
      </w:r>
    </w:p>
  </w:endnote>
  <w:endnote w:type="continuationSeparator" w:id="0">
    <w:p w14:paraId="16F23993" w14:textId="77777777" w:rsidR="001D25C2" w:rsidRDefault="001D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BB3E18" w:rsidRPr="00E159D3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0BCDFD0D" w14:textId="5291B978" w:rsidR="00BB3E18" w:rsidRPr="00E159D3" w:rsidRDefault="003B5ACE" w:rsidP="006F3603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</w:t>
    </w:r>
    <w:r w:rsidR="008A3A9E" w:rsidRPr="00E159D3">
      <w:rPr>
        <w:rFonts w:ascii="Arial" w:hAnsi="Arial" w:cs="Arial"/>
        <w:i/>
        <w:sz w:val="18"/>
        <w:szCs w:val="18"/>
      </w:rPr>
      <w:t>4</w:t>
    </w:r>
    <w:r w:rsidRPr="00E159D3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71455" w14:textId="77777777" w:rsidR="001D25C2" w:rsidRDefault="001D25C2">
      <w:pPr>
        <w:spacing w:after="0" w:line="240" w:lineRule="auto"/>
      </w:pPr>
      <w:r>
        <w:separator/>
      </w:r>
    </w:p>
  </w:footnote>
  <w:footnote w:type="continuationSeparator" w:id="0">
    <w:p w14:paraId="3A7CBDF2" w14:textId="77777777" w:rsidR="001D25C2" w:rsidRDefault="001D25C2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0AB04" w14:textId="06FE2F8F" w:rsidR="006C10EF" w:rsidRDefault="006C10EF" w:rsidP="006C10E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136430">
    <w:abstractNumId w:val="0"/>
  </w:num>
  <w:num w:numId="2" w16cid:durableId="1642995839">
    <w:abstractNumId w:val="4"/>
  </w:num>
  <w:num w:numId="3" w16cid:durableId="1802577579">
    <w:abstractNumId w:val="2"/>
  </w:num>
  <w:num w:numId="4" w16cid:durableId="889851917">
    <w:abstractNumId w:val="1"/>
  </w:num>
  <w:num w:numId="5" w16cid:durableId="89090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25100"/>
    <w:rsid w:val="0005261D"/>
    <w:rsid w:val="00052D49"/>
    <w:rsid w:val="000838F1"/>
    <w:rsid w:val="000B1D2A"/>
    <w:rsid w:val="000D64FE"/>
    <w:rsid w:val="00105ADF"/>
    <w:rsid w:val="00133215"/>
    <w:rsid w:val="001547E5"/>
    <w:rsid w:val="001C63F0"/>
    <w:rsid w:val="001C7C1B"/>
    <w:rsid w:val="001D25C2"/>
    <w:rsid w:val="001F14A1"/>
    <w:rsid w:val="002179AA"/>
    <w:rsid w:val="002479EA"/>
    <w:rsid w:val="002879B5"/>
    <w:rsid w:val="002F23A3"/>
    <w:rsid w:val="002F3097"/>
    <w:rsid w:val="00312FB4"/>
    <w:rsid w:val="00331C48"/>
    <w:rsid w:val="00335AFD"/>
    <w:rsid w:val="00344B31"/>
    <w:rsid w:val="003B5ACE"/>
    <w:rsid w:val="003D6A17"/>
    <w:rsid w:val="003D6AD9"/>
    <w:rsid w:val="00400747"/>
    <w:rsid w:val="00431C8F"/>
    <w:rsid w:val="004467E3"/>
    <w:rsid w:val="00472D34"/>
    <w:rsid w:val="00486517"/>
    <w:rsid w:val="0049246D"/>
    <w:rsid w:val="004B3CB9"/>
    <w:rsid w:val="004C7D71"/>
    <w:rsid w:val="004F1AD7"/>
    <w:rsid w:val="004F5EF0"/>
    <w:rsid w:val="0051030B"/>
    <w:rsid w:val="00592D95"/>
    <w:rsid w:val="005A35EA"/>
    <w:rsid w:val="005B3E4A"/>
    <w:rsid w:val="005C781F"/>
    <w:rsid w:val="005D491E"/>
    <w:rsid w:val="00615779"/>
    <w:rsid w:val="00641C96"/>
    <w:rsid w:val="00666D13"/>
    <w:rsid w:val="00674A8D"/>
    <w:rsid w:val="00675BA2"/>
    <w:rsid w:val="00697C11"/>
    <w:rsid w:val="006B49B5"/>
    <w:rsid w:val="006C10EF"/>
    <w:rsid w:val="006C24C0"/>
    <w:rsid w:val="006C3435"/>
    <w:rsid w:val="006F3603"/>
    <w:rsid w:val="00740914"/>
    <w:rsid w:val="00762D92"/>
    <w:rsid w:val="00781E8E"/>
    <w:rsid w:val="00783A68"/>
    <w:rsid w:val="0078545F"/>
    <w:rsid w:val="00786D64"/>
    <w:rsid w:val="007A3AFA"/>
    <w:rsid w:val="007B24FD"/>
    <w:rsid w:val="00811FA7"/>
    <w:rsid w:val="008212E0"/>
    <w:rsid w:val="00834444"/>
    <w:rsid w:val="0084368C"/>
    <w:rsid w:val="008710D3"/>
    <w:rsid w:val="0088193B"/>
    <w:rsid w:val="008A3A9E"/>
    <w:rsid w:val="008B12B5"/>
    <w:rsid w:val="008B1410"/>
    <w:rsid w:val="008B49DB"/>
    <w:rsid w:val="008E76BF"/>
    <w:rsid w:val="00963A9E"/>
    <w:rsid w:val="009858C3"/>
    <w:rsid w:val="00992BFF"/>
    <w:rsid w:val="00996731"/>
    <w:rsid w:val="009E512E"/>
    <w:rsid w:val="00A15121"/>
    <w:rsid w:val="00A32808"/>
    <w:rsid w:val="00A36A7E"/>
    <w:rsid w:val="00A561DD"/>
    <w:rsid w:val="00A801BE"/>
    <w:rsid w:val="00A871E8"/>
    <w:rsid w:val="00AD33E3"/>
    <w:rsid w:val="00AE00CF"/>
    <w:rsid w:val="00B03491"/>
    <w:rsid w:val="00BB17B0"/>
    <w:rsid w:val="00BB3E18"/>
    <w:rsid w:val="00BD4380"/>
    <w:rsid w:val="00C21641"/>
    <w:rsid w:val="00C373B2"/>
    <w:rsid w:val="00C40886"/>
    <w:rsid w:val="00C50711"/>
    <w:rsid w:val="00C768D3"/>
    <w:rsid w:val="00CF7E47"/>
    <w:rsid w:val="00D01316"/>
    <w:rsid w:val="00D22B1C"/>
    <w:rsid w:val="00DB4E63"/>
    <w:rsid w:val="00DF3D86"/>
    <w:rsid w:val="00E156EF"/>
    <w:rsid w:val="00E159D3"/>
    <w:rsid w:val="00E1621D"/>
    <w:rsid w:val="00EF23F6"/>
    <w:rsid w:val="00EF3DF0"/>
    <w:rsid w:val="00F03589"/>
    <w:rsid w:val="00F34FFD"/>
    <w:rsid w:val="00F4206C"/>
    <w:rsid w:val="00F52BDA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8589A357-61C6-4B72-8001-46D7C9B2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19</cp:revision>
  <dcterms:created xsi:type="dcterms:W3CDTF">2022-08-16T07:57:00Z</dcterms:created>
  <dcterms:modified xsi:type="dcterms:W3CDTF">2025-05-09T08:15:00Z</dcterms:modified>
</cp:coreProperties>
</file>